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77C28" w14:textId="77777777" w:rsidR="00CF3AB1" w:rsidRDefault="00C34618">
      <w:pPr>
        <w:pStyle w:val="Heading1"/>
      </w:pPr>
      <w:r>
        <w:t>Carroll County, Ohio – Food Resources</w:t>
      </w:r>
    </w:p>
    <w:p w14:paraId="71D2E561" w14:textId="77777777" w:rsidR="00CF3AB1" w:rsidRPr="00C34618" w:rsidRDefault="00C34618" w:rsidP="00C34618">
      <w:pPr>
        <w:pStyle w:val="ListParagraph"/>
        <w:numPr>
          <w:ilvl w:val="0"/>
          <w:numId w:val="10"/>
        </w:numPr>
        <w:rPr>
          <w:b/>
          <w:bCs/>
        </w:rPr>
      </w:pPr>
      <w:r w:rsidRPr="00C34618">
        <w:rPr>
          <w:b/>
          <w:bCs/>
        </w:rPr>
        <w:t>Loaves &amp; Fishes Food Pantry – Carrollton, OH</w:t>
      </w:r>
    </w:p>
    <w:p w14:paraId="65CDF306" w14:textId="77777777" w:rsidR="00C34618" w:rsidRDefault="00C34618" w:rsidP="00C34618">
      <w:pPr>
        <w:pStyle w:val="ListParagraph"/>
        <w:numPr>
          <w:ilvl w:val="0"/>
          <w:numId w:val="12"/>
        </w:numPr>
      </w:pPr>
      <w:r>
        <w:t xml:space="preserve">Provides pantry food distribution for Carroll County residents </w:t>
      </w:r>
    </w:p>
    <w:p w14:paraId="76222E90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Address: 320 Moody Ave SW, Carrollton, OH 44615</w:t>
      </w:r>
    </w:p>
    <w:p w14:paraId="79CCD7A7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Phone: (330) 627-3424</w:t>
      </w:r>
    </w:p>
    <w:p w14:paraId="42B6B07A" w14:textId="3810DBCB" w:rsidR="00CF3AB1" w:rsidRDefault="00C34618" w:rsidP="00C34618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https://carrollcbdd.org/LocalResources.php?Loaves-and-Fishes-Food-Pantry-2=</w:t>
        </w:r>
      </w:hyperlink>
    </w:p>
    <w:p w14:paraId="7114EB15" w14:textId="77777777" w:rsidR="00C34618" w:rsidRDefault="00C34618" w:rsidP="00C34618">
      <w:pPr>
        <w:pStyle w:val="ListParagraph"/>
      </w:pPr>
    </w:p>
    <w:p w14:paraId="759D0412" w14:textId="77777777" w:rsidR="00CF3AB1" w:rsidRPr="00C34618" w:rsidRDefault="00C34618" w:rsidP="00C34618">
      <w:pPr>
        <w:pStyle w:val="ListParagraph"/>
        <w:numPr>
          <w:ilvl w:val="0"/>
          <w:numId w:val="10"/>
        </w:numPr>
        <w:rPr>
          <w:b/>
          <w:bCs/>
        </w:rPr>
      </w:pPr>
      <w:r w:rsidRPr="00C34618">
        <w:rPr>
          <w:b/>
          <w:bCs/>
        </w:rPr>
        <w:t>Malvern Christian Care Center Pantry – Malvern, OH</w:t>
      </w:r>
    </w:p>
    <w:p w14:paraId="512D51FF" w14:textId="77777777" w:rsidR="00C34618" w:rsidRDefault="00C34618" w:rsidP="00C34618">
      <w:pPr>
        <w:pStyle w:val="ListParagraph"/>
        <w:numPr>
          <w:ilvl w:val="0"/>
          <w:numId w:val="12"/>
        </w:numPr>
      </w:pPr>
      <w:r>
        <w:t xml:space="preserve">Pantry serving Brown Local School District </w:t>
      </w:r>
    </w:p>
    <w:p w14:paraId="13829403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Address: 715 E. Porter St, Malvern, OH</w:t>
      </w:r>
    </w:p>
    <w:p w14:paraId="4E384213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Phone: (330) 863-1137</w:t>
      </w:r>
    </w:p>
    <w:p w14:paraId="23B218E2" w14:textId="79946D76" w:rsidR="00CF3AB1" w:rsidRDefault="00C34618" w:rsidP="00C34618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https://carrollcountyohio.us/wp-content/uploads/2020/05/food-pantry-info.pdf</w:t>
        </w:r>
      </w:hyperlink>
    </w:p>
    <w:p w14:paraId="527DF2D6" w14:textId="77777777" w:rsidR="00C34618" w:rsidRDefault="00C34618" w:rsidP="00C34618">
      <w:pPr>
        <w:pStyle w:val="ListParagraph"/>
      </w:pPr>
    </w:p>
    <w:p w14:paraId="027150C6" w14:textId="77777777" w:rsidR="00CF3AB1" w:rsidRPr="00C34618" w:rsidRDefault="00C34618" w:rsidP="00C34618">
      <w:pPr>
        <w:pStyle w:val="ListParagraph"/>
        <w:numPr>
          <w:ilvl w:val="0"/>
          <w:numId w:val="10"/>
        </w:numPr>
        <w:rPr>
          <w:b/>
          <w:bCs/>
        </w:rPr>
      </w:pPr>
      <w:r w:rsidRPr="00C34618">
        <w:rPr>
          <w:b/>
          <w:bCs/>
        </w:rPr>
        <w:t>Minerva United Methodist Church Pantry – Minerva, OH</w:t>
      </w:r>
    </w:p>
    <w:p w14:paraId="2009B0C3" w14:textId="77777777" w:rsidR="00C34618" w:rsidRDefault="00C34618" w:rsidP="00C34618">
      <w:pPr>
        <w:pStyle w:val="ListParagraph"/>
        <w:numPr>
          <w:ilvl w:val="0"/>
          <w:numId w:val="12"/>
        </w:numPr>
      </w:pPr>
      <w:r>
        <w:t>Provides pantry food support (photo ID and eligibility form required)</w:t>
      </w:r>
    </w:p>
    <w:p w14:paraId="58DBF5C2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Address: 204 N Main St, Minerva, OH</w:t>
      </w:r>
    </w:p>
    <w:p w14:paraId="2C8FA5A5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Phone: (330) 868-4940</w:t>
      </w:r>
    </w:p>
    <w:p w14:paraId="50347806" w14:textId="4BDE5C81" w:rsidR="00CF3AB1" w:rsidRDefault="00C34618" w:rsidP="00C34618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https://carrollcountyohio.us/wp-content/uploads/2020/05/food-pantry-info.pdf</w:t>
        </w:r>
      </w:hyperlink>
    </w:p>
    <w:p w14:paraId="0313AC4D" w14:textId="77777777" w:rsidR="00C34618" w:rsidRDefault="00C34618" w:rsidP="00C34618">
      <w:pPr>
        <w:pStyle w:val="ListParagraph"/>
      </w:pPr>
    </w:p>
    <w:p w14:paraId="07ED4B96" w14:textId="77777777" w:rsidR="00CF3AB1" w:rsidRPr="00C34618" w:rsidRDefault="00C34618" w:rsidP="00C34618">
      <w:pPr>
        <w:pStyle w:val="ListParagraph"/>
        <w:numPr>
          <w:ilvl w:val="0"/>
          <w:numId w:val="10"/>
        </w:numPr>
        <w:rPr>
          <w:b/>
          <w:bCs/>
        </w:rPr>
      </w:pPr>
      <w:r w:rsidRPr="00C34618">
        <w:rPr>
          <w:b/>
          <w:bCs/>
        </w:rPr>
        <w:t>Carroll County Food Sunday (CCFS) – Countywide</w:t>
      </w:r>
    </w:p>
    <w:p w14:paraId="38145763" w14:textId="77777777" w:rsidR="00C34618" w:rsidRDefault="00C34618" w:rsidP="00C34618">
      <w:pPr>
        <w:pStyle w:val="ListParagraph"/>
        <w:numPr>
          <w:ilvl w:val="0"/>
          <w:numId w:val="12"/>
        </w:numPr>
      </w:pPr>
      <w:r>
        <w:t>Provides weekly supplemental food packages including meat, bread, and produce vouchers</w:t>
      </w:r>
    </w:p>
    <w:p w14:paraId="357975F6" w14:textId="71BE9984" w:rsidR="00CF3AB1" w:rsidRDefault="00C34618" w:rsidP="00C34618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0D5537">
          <w:rPr>
            <w:rStyle w:val="Hyperlink"/>
          </w:rPr>
          <w:t>https://ccfoodsunday.org</w:t>
        </w:r>
      </w:hyperlink>
    </w:p>
    <w:p w14:paraId="731D8899" w14:textId="77777777" w:rsidR="00C34618" w:rsidRDefault="00C34618" w:rsidP="00C34618">
      <w:pPr>
        <w:pStyle w:val="ListParagraph"/>
      </w:pPr>
    </w:p>
    <w:p w14:paraId="0FAF2840" w14:textId="77777777" w:rsidR="00CF3AB1" w:rsidRPr="00C34618" w:rsidRDefault="00C34618" w:rsidP="00C34618">
      <w:pPr>
        <w:pStyle w:val="ListParagraph"/>
        <w:numPr>
          <w:ilvl w:val="0"/>
          <w:numId w:val="10"/>
        </w:numPr>
        <w:rPr>
          <w:b/>
          <w:bCs/>
        </w:rPr>
      </w:pPr>
      <w:r w:rsidRPr="00C34618">
        <w:rPr>
          <w:b/>
          <w:bCs/>
        </w:rPr>
        <w:t>Salvation Army – Minerva, OH</w:t>
      </w:r>
    </w:p>
    <w:p w14:paraId="5BBF6151" w14:textId="77777777" w:rsidR="00C34618" w:rsidRDefault="00C34618" w:rsidP="00C34618">
      <w:pPr>
        <w:pStyle w:val="ListParagraph"/>
        <w:numPr>
          <w:ilvl w:val="0"/>
          <w:numId w:val="12"/>
        </w:numPr>
      </w:pPr>
      <w:r>
        <w:t>Pantry services plus diaper program for children under age 3</w:t>
      </w:r>
    </w:p>
    <w:p w14:paraId="18302FC1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Address: 301 Valley St, Minerva, OH</w:t>
      </w:r>
    </w:p>
    <w:p w14:paraId="7E33B9CF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Phone: (330) 868-5808</w:t>
      </w:r>
    </w:p>
    <w:p w14:paraId="4DA7D679" w14:textId="25B0798C" w:rsidR="00CF3AB1" w:rsidRDefault="00C34618" w:rsidP="00C34618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0D5537">
          <w:rPr>
            <w:rStyle w:val="Hyperlink"/>
          </w:rPr>
          <w:t>https://carrollcountyohio.us/wp-content/uploads/2020/05/food-pantry-info.pdf</w:t>
        </w:r>
      </w:hyperlink>
    </w:p>
    <w:p w14:paraId="6A5268D9" w14:textId="77777777" w:rsidR="00C34618" w:rsidRDefault="00C34618" w:rsidP="00C34618">
      <w:pPr>
        <w:pStyle w:val="ListParagraph"/>
      </w:pPr>
    </w:p>
    <w:p w14:paraId="3ADBB4C7" w14:textId="77777777" w:rsidR="00CF3AB1" w:rsidRPr="00C34618" w:rsidRDefault="00C34618" w:rsidP="00C34618">
      <w:pPr>
        <w:pStyle w:val="ListParagraph"/>
        <w:numPr>
          <w:ilvl w:val="0"/>
          <w:numId w:val="10"/>
        </w:numPr>
        <w:rPr>
          <w:b/>
          <w:bCs/>
        </w:rPr>
      </w:pPr>
      <w:r w:rsidRPr="00C34618">
        <w:rPr>
          <w:b/>
          <w:bCs/>
        </w:rPr>
        <w:t>NE Jefferson County Food Pantry (W.E.B.A.) – Bergholz area</w:t>
      </w:r>
    </w:p>
    <w:p w14:paraId="6D1E2303" w14:textId="77777777" w:rsidR="00C34618" w:rsidRDefault="00C34618" w:rsidP="00C34618">
      <w:pPr>
        <w:pStyle w:val="ListParagraph"/>
        <w:numPr>
          <w:ilvl w:val="0"/>
          <w:numId w:val="12"/>
        </w:numPr>
      </w:pPr>
      <w:r>
        <w:t xml:space="preserve">Serves parts of Carroll County including Wolf Run &amp; Bergholz </w:t>
      </w:r>
    </w:p>
    <w:p w14:paraId="50616C34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Location: Trinity Presbyterian Church, Bergholz, OH</w:t>
      </w:r>
    </w:p>
    <w:p w14:paraId="77D7F3AB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Open: 3rd Thursday of each month, 9:00 AM – 12:00 PM</w:t>
      </w:r>
    </w:p>
    <w:p w14:paraId="19B30173" w14:textId="65B55057" w:rsidR="00CF3AB1" w:rsidRDefault="00C34618" w:rsidP="00C34618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0D5537">
          <w:rPr>
            <w:rStyle w:val="Hyperlink"/>
          </w:rPr>
          <w:t>https://carrollcountyohio.us/wp-content/uploads/2020/05/food-pantry-info.pdf</w:t>
        </w:r>
      </w:hyperlink>
    </w:p>
    <w:p w14:paraId="4C15DF4B" w14:textId="77777777" w:rsidR="00C34618" w:rsidRDefault="00C34618" w:rsidP="00C34618">
      <w:pPr>
        <w:pStyle w:val="ListParagraph"/>
      </w:pPr>
    </w:p>
    <w:p w14:paraId="034B5360" w14:textId="77777777" w:rsidR="00CF3AB1" w:rsidRPr="00C34618" w:rsidRDefault="00C34618" w:rsidP="00C34618">
      <w:pPr>
        <w:pStyle w:val="ListParagraph"/>
        <w:numPr>
          <w:ilvl w:val="0"/>
          <w:numId w:val="10"/>
        </w:numPr>
        <w:rPr>
          <w:b/>
          <w:bCs/>
        </w:rPr>
      </w:pPr>
      <w:r w:rsidRPr="00C34618">
        <w:rPr>
          <w:b/>
          <w:bCs/>
        </w:rPr>
        <w:lastRenderedPageBreak/>
        <w:t>Helping Hands Network – Sandy Valley Area</w:t>
      </w:r>
    </w:p>
    <w:p w14:paraId="49D6DEB1" w14:textId="77777777" w:rsidR="00C34618" w:rsidRDefault="00C34618" w:rsidP="00C34618">
      <w:pPr>
        <w:pStyle w:val="ListParagraph"/>
        <w:numPr>
          <w:ilvl w:val="0"/>
          <w:numId w:val="12"/>
        </w:numPr>
      </w:pPr>
      <w:r>
        <w:t xml:space="preserve">Provides food and basic goods to residents of Sandy Valley School District </w:t>
      </w:r>
    </w:p>
    <w:p w14:paraId="49933487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Address: 126 S Main St, Waynesburg, OH</w:t>
      </w:r>
    </w:p>
    <w:p w14:paraId="2900D3E5" w14:textId="77777777" w:rsidR="00C34618" w:rsidRDefault="00C34618" w:rsidP="00C34618">
      <w:pPr>
        <w:pStyle w:val="ListParagraph"/>
        <w:numPr>
          <w:ilvl w:val="1"/>
          <w:numId w:val="12"/>
        </w:numPr>
      </w:pPr>
      <w:r>
        <w:t>Phone: (330) 866-2005</w:t>
      </w:r>
    </w:p>
    <w:p w14:paraId="7BCA3EFF" w14:textId="6E46B0FD" w:rsidR="00CF3AB1" w:rsidRDefault="00C34618" w:rsidP="00C34618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0D5537">
          <w:rPr>
            <w:rStyle w:val="Hyperlink"/>
          </w:rPr>
          <w:t>https://carrollcountyohio.us/wp-content/uploads/2020/05/food-pantry-info.pdf</w:t>
        </w:r>
      </w:hyperlink>
      <w:r>
        <w:t xml:space="preserve"> </w:t>
      </w:r>
    </w:p>
    <w:sectPr w:rsidR="00CF3AB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2039B5"/>
    <w:multiLevelType w:val="hybridMultilevel"/>
    <w:tmpl w:val="7B7CD730"/>
    <w:lvl w:ilvl="0" w:tplc="7CD21EDE">
      <w:start w:val="211"/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198E0981"/>
    <w:multiLevelType w:val="hybridMultilevel"/>
    <w:tmpl w:val="DD84A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349CA"/>
    <w:multiLevelType w:val="hybridMultilevel"/>
    <w:tmpl w:val="2EB2E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674093">
    <w:abstractNumId w:val="8"/>
  </w:num>
  <w:num w:numId="2" w16cid:durableId="1161965740">
    <w:abstractNumId w:val="6"/>
  </w:num>
  <w:num w:numId="3" w16cid:durableId="1198544412">
    <w:abstractNumId w:val="5"/>
  </w:num>
  <w:num w:numId="4" w16cid:durableId="572810749">
    <w:abstractNumId w:val="4"/>
  </w:num>
  <w:num w:numId="5" w16cid:durableId="478693260">
    <w:abstractNumId w:val="7"/>
  </w:num>
  <w:num w:numId="6" w16cid:durableId="1129282954">
    <w:abstractNumId w:val="3"/>
  </w:num>
  <w:num w:numId="7" w16cid:durableId="1208879541">
    <w:abstractNumId w:val="2"/>
  </w:num>
  <w:num w:numId="8" w16cid:durableId="2074695458">
    <w:abstractNumId w:val="1"/>
  </w:num>
  <w:num w:numId="9" w16cid:durableId="1291132773">
    <w:abstractNumId w:val="0"/>
  </w:num>
  <w:num w:numId="10" w16cid:durableId="107357780">
    <w:abstractNumId w:val="10"/>
  </w:num>
  <w:num w:numId="11" w16cid:durableId="1418675026">
    <w:abstractNumId w:val="11"/>
  </w:num>
  <w:num w:numId="12" w16cid:durableId="15090976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9136F"/>
    <w:rsid w:val="00532585"/>
    <w:rsid w:val="00AA1D8D"/>
    <w:rsid w:val="00AF2177"/>
    <w:rsid w:val="00B47730"/>
    <w:rsid w:val="00C34618"/>
    <w:rsid w:val="00CB0664"/>
    <w:rsid w:val="00CF3AB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E9839F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3461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46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rollcountyohio.us/wp-content/uploads/2020/05/food-pantry-info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arrollcountyohio.us/wp-content/uploads/2020/05/food-pantry-info.pdf" TargetMode="External"/><Relationship Id="rId12" Type="http://schemas.openxmlformats.org/officeDocument/2006/relationships/hyperlink" Target="https://carrollcountyohio.us/wp-content/uploads/2020/05/food-pantry-info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rrollcbdd.org/LocalResources.php?Loaves-and-Fishes-Food-Pantry-2=" TargetMode="External"/><Relationship Id="rId11" Type="http://schemas.openxmlformats.org/officeDocument/2006/relationships/hyperlink" Target="https://carrollcountyohio.us/wp-content/uploads/2020/05/food-pantry-info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arrollcountyohio.us/wp-content/uploads/2020/05/food-pantry-inf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cfoodsunday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2138</Characters>
  <Application>Microsoft Office Word</Application>
  <DocSecurity>0</DocSecurity>
  <Lines>48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2025-10-02T17:34:00Z</cp:lastPrinted>
  <dcterms:created xsi:type="dcterms:W3CDTF">2025-10-02T17:34:00Z</dcterms:created>
  <dcterms:modified xsi:type="dcterms:W3CDTF">2026-01-21T17:09:00Z</dcterms:modified>
  <cp:category/>
</cp:coreProperties>
</file>